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9082542" name="91013db0-c518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2377911" name="91013db0-c518-11f0-8519-1bb072c14d1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1590688" name="94231720-c518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4824332" name="94231720-c518-11f0-8519-1bb072c14d1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57558779" name="1a9887e0-c51e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3297362" name="1a9887e0-c51e-11f0-8519-1bb072c14d1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18731316" name="24700fe0-c51e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7478382" name="24700fe0-c51e-11f0-8519-1bb072c14d1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84814007" name="531fe570-c520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426156" name="531fe570-c520-11f0-8519-1bb072c14d1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29030584" name="5b616420-c520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4098027" name="5b616420-c520-11f0-8519-1bb072c14d14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UG-DG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40579378" name="b2ab0e00-c522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7531429" name="b2ab0e00-c522-11f0-8519-1bb072c14d14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8467994" name="d3a4d3c0-c522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6273624" name="d3a4d3c0-c522-11f0-8519-1bb072c14d14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Obstgartenstrasse 8, 9555 Tobel</w:t>
          </w:r>
        </w:p>
        <w:p>
          <w:pPr>
            <w:spacing w:before="0" w:after="0"/>
          </w:pPr>
          <w:r>
            <w:t>584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